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7410338" name="5489ae9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7661405" name="5489ae90-c5e4-11f0-a011-57a7cf22fc3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58232990" name="59c4a40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4958181" name="59c4a400-c5e4-11f0-a011-57a7cf22fc3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Kachelofen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Kachelofen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6903754" name="6325c38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0827015" name="6325c380-c5e4-11f0-a011-57a7cf22fc3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175509" name="6fb602e0-c5e4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0131687" name="6fb602e0-c5e4-11f0-a011-57a7cf22fc3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68907853" name="acbed470-c5e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23690179" name="acbed470-c5e7-11f0-a011-57a7cf22fc3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2438890" name="b5a60900-c5e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917639" name="b5a60900-c5e7-11f0-a011-57a7cf22fc3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VM-18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21619749" name="123f41c0-c5ea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6384848" name="123f41c0-c5ea-11f0-a011-57a7cf22fc32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4675258" name="16660810-c5ea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9445143" name="16660810-c5ea-11f0-a011-57a7cf22fc32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2174966" name="3e790e40-c5ec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905453" name="3e790e40-c5ec-11f0-a011-57a7cf22fc32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7679298" name="429e4df0-c5ec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9094271" name="429e4df0-c5ec-11f0-a011-57a7cf22fc32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